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纪检监察机关开展多种形式主题活动 从伟大抗战精神中汲取奋进力量</w:t>
      </w:r>
    </w:p>
    <w:p>
      <w:r>
        <w:t>来源网站: 宁夏纪检监察 (宁夏)</w:t>
      </w:r>
    </w:p>
    <w:p>
      <w:r>
        <w:t>原始链接: http://www.qhjc.gov.cn/detail_801D23C77A6753D5.html</w:t>
      </w:r>
    </w:p>
    <w:p>
      <w:r>
        <w:t>发布时间: 未知</w:t>
      </w:r>
    </w:p>
    <w:p>
      <w:r>
        <w:t>作者: 未知</w:t>
      </w:r>
    </w:p>
    <w:p>
      <w:r>
        <w:t>匹配关键字: 反腐败</w:t>
      </w:r>
    </w:p>
    <w:p>
      <w:r>
        <w:t>爬取时间: 2025-10-30 14:37:24</w:t>
      </w:r>
    </w:p>
    <w:p>
      <w:pPr>
        <w:pStyle w:val="Heading1"/>
      </w:pPr>
      <w:r>
        <w:t>正文</w:t>
      </w:r>
    </w:p>
    <w:p>
      <w:r>
        <w:t>青海纪检监察网已经升级改版，欢迎提出宝贵意见！</w:t>
        <w:br/>
        <w:t>设为首页　收藏本站　联系我们</w:t>
      </w:r>
    </w:p>
    <w:p>
      <w:r>
        <w:t>您好！今天是：2025年10月30日　星期四</w:t>
      </w:r>
    </w:p>
    <w:p>
      <w:r>
        <w:t>首页</w:t>
        <w:br/>
        <w:t>审查调查</w:t>
        <w:br/>
        <w:t>党风政风</w:t>
        <w:br/>
        <w:t>要闻动态</w:t>
        <w:br/>
        <w:t>党纪党规</w:t>
        <w:br/>
        <w:t>廉政宣传</w:t>
        <w:br/>
        <w:t>警钟长鸣</w:t>
        <w:br/>
        <w:t>廉政文化</w:t>
      </w:r>
    </w:p>
    <w:p>
      <w:r>
        <w:t>当前位置： &gt; 中央精神 &gt; 中央纪委国家监委要闻 &gt; 新闻细览</w:t>
        <w:br/>
        <w:br/>
        <w:br/>
        <w:t xml:space="preserve">                        【字体：大 中 小】【刷新】【返回】【关闭】</w:t>
      </w:r>
    </w:p>
    <w:p>
      <w:r>
        <w:t>分享</w:t>
      </w:r>
    </w:p>
    <w:p>
      <w:r>
        <w:t>QQ空间</w:t>
        <w:br/>
        <w:t>新浪微博</w:t>
        <w:br/>
        <w:t>腾讯微博</w:t>
        <w:br/>
        <w:t>QQ</w:t>
        <w:br/>
        <w:t>微信</w:t>
      </w:r>
    </w:p>
    <w:p>
      <w:r>
        <w:t>纪检监察机关开展多种形式主题活动从伟大抗战精神中汲取奋进力量</w:t>
      </w:r>
    </w:p>
    <w:p>
      <w:r>
        <w:t>来源：中央纪委国家监委网站　发布时间：2025年8月28日</w:t>
      </w:r>
    </w:p>
    <w:p>
      <w:r>
        <w:t>伟大抗战精神，是中国人民弥足珍贵的精神财富。习近平总书记强调“要大力弘扬伟大抗战精神”“把伟大抗战精神一代代传下去”。今年是中国人民抗日战争暨世界反法西斯战争胜利80周年，各地纪检监察机关组织开展多种形式主题活动，教育引导广大纪检监察干部赓续红色基因、铸牢对党忠诚，从伟大抗战精神中汲取砥砺奋进的磅礴力量，推动新时代纪检监察工作高质量发展。 　　 　　白山黑水铸忠魂。黑龙江省哈尔滨市长青公园内，松柏苍翠，东北抗日暨爱国自卫战争烈士纪念塔巍然矗立。8月23日，黑龙江省纪委监委机关120名纪检监察干部在此举行“铭记历史祭英烈 忠诚笃行铸铁军”主题祭扫仪式。参加祭扫的同志神情凝重，向为反抗外敌入侵、争取民族解放事业英勇献身的烈士肃立默哀，随后敬献花篮、重温入党誓词、瞻仰纪念塔，深切缅怀先烈。 　　 　　“九一八事变后，中国人民就在白山黑水间奋起抵抗，成为中国人民抗日战争的起点。英魂不灭，初心永存。”大家表示，要继承先烈遗志，始终把对党绝对忠诚摆在首位，努力锻造政治过硬、能力过硬、作风过硬、廉洁过硬的铁军队伍。 　　 　　百团大战是全面抗战以来八路军在华北发动的规模最大、持续时间最长的一次战略性进攻战役，在中国人民抗日战争和世界反法西斯战争史上书写了辉煌一页。 　　 　　前不久，山西省阳泉市纪委监委第四联合党支部赴狮脑山百团大战纪念馆开展主题党日活动。在讲解员引导下，参加活动的纪检监察干部通过470余幅历史图片、200余件实物展品及10余处场景复原，深入了解百团大战的战役历程。“革命先辈敢于亮剑、不怕牺牲，勇于担当、无私奉献的英雄壮举，是伟大抗战精神的生动体现，也是我们锤炼过硬作风的鲜活教材。”大家一致表示，将把伟大抗战精神融入纪检监察工作实践，进一步严明纪律规矩，增强担当意识和斗争本领。 　　 　　作为山东抗日根据地的重要组成部分，沂蒙山区诞生了无数可歌可泣的英雄儿女。日前，山东省临沂市纪委监委机关组织各党支部80余名纪检监察干部走进沂蒙革命纪念馆，开展“弘扬沂蒙精神 传承优良作风”主题党日暨联学联建活动，重温峥嵘岁月，感悟初心使命。 　　 　　在第四展厅党的作风建设展区，大家驻足凝视一张张泛黄的档案史料和老照片，回顾抗战时期根据地加强作风建设的政策法规以及根据地党员干部在调查研究、勤俭节约、服务群众等方面的实践。“战争年代，我们党靠纪律赢得人民。新征程上，同样离不开纪律的坚强保障。”参与活动的同志表示，将自觉传承弘扬伟大抗战精神、沂蒙精神，将其转化为忠诚履职、干净担当的强大动力，在新征程上继续奋勇前进。 　　 　　天津市蓟州区是冀东抗日革命根据地的重要组成部分，拥有盘山烈士陵园、抗日战争胜利纪念碑、东水厂抗日“堡垒村”遗址、龙山革命暴动遗址等丰富的红色资源。近日，该区纪委监委组织干部到盘山烈士陵园开展主题党日活动，通过参观瞻仰，进一步凝聚共识、淬炼初心使命。 　　 　　“中国人民抗日战争胜利是中国共产党发挥中流砥柱作用的伟大胜利。走在中国式现代化道路上，我们党的初心、决心与信心一以贯之。”蓟州区纪委监委相关负责同志表示，将持续用好抗日战争遗址等资源，教育引导纪检监察干部继承和弘扬伟大抗战精神，以必胜信念和永远在路上的坚韧执着，坚决打好反腐败斗争攻坚战持久战总体战。</w:t>
      </w:r>
    </w:p>
    <w:p>
      <w:r>
        <w:t>相关链接</w:t>
      </w:r>
    </w:p>
    <w:p>
      <w:r>
        <w:t>李希在山东调研时强调 深入落实新时代党的自我革命要求 进一步推动纪检监察工作高质量发展　 担负历史重任 锻造中流砥柱——中国人民抗日战争胜利80周年的时代启示之一　 2025年7月全国查处违反中央八项规定精神问题25420起　 在赓续传承中推动文化进步</w:t>
      </w:r>
    </w:p>
    <w:p>
      <w:r>
        <w:t>青海纪检监察网已经升级改版，欢迎提出宝贵意见！</w:t>
        <w:br/>
        <w:t>设为首页　收藏本站　联系我们</w:t>
      </w:r>
    </w:p>
    <w:p>
      <w:r>
        <w:t>您好！今天是：2025年10月30日　星期四</w:t>
      </w:r>
    </w:p>
    <w:p>
      <w:r>
        <w:t>您好！今天是：2025年10月30日　星期四</w:t>
      </w:r>
    </w:p>
    <w:p>
      <w:r>
        <w:t>首页</w:t>
        <w:br/>
        <w:t>审查调查</w:t>
        <w:br/>
        <w:t>党风政风</w:t>
        <w:br/>
        <w:t>要闻动态</w:t>
        <w:br/>
        <w:t>党纪党规</w:t>
        <w:br/>
        <w:t>廉政宣传</w:t>
        <w:br/>
        <w:t>警钟长鸣</w:t>
        <w:br/>
        <w:t>廉政文化</w:t>
      </w:r>
    </w:p>
    <w:p>
      <w:r>
        <w:t>首页</w:t>
        <w:br/>
        <w:t>审查调查</w:t>
        <w:br/>
        <w:t>党风政风</w:t>
        <w:br/>
        <w:t>要闻动态</w:t>
        <w:br/>
        <w:t>党纪党规</w:t>
        <w:br/>
        <w:t>廉政宣传</w:t>
        <w:br/>
        <w:t>警钟长鸣</w:t>
        <w:br/>
        <w:t>廉政文化</w:t>
      </w:r>
    </w:p>
    <w:p>
      <w:r>
        <w:t>当前位置： &gt; 中央精神 &gt; 中央纪委国家监委要闻 &gt; 新闻细览</w:t>
        <w:br/>
        <w:br/>
        <w:br/>
        <w:t xml:space="preserve">                        【字体：大 中 小】【刷新】【返回】【关闭】</w:t>
      </w:r>
    </w:p>
    <w:p>
      <w:r>
        <w:t>分享</w:t>
      </w:r>
    </w:p>
    <w:p>
      <w:r>
        <w:t>QQ空间</w:t>
        <w:br/>
        <w:t>新浪微博</w:t>
        <w:br/>
        <w:t>腾讯微博</w:t>
        <w:br/>
        <w:t>QQ</w:t>
        <w:br/>
        <w:t>微信</w:t>
      </w:r>
    </w:p>
    <w:p>
      <w:r>
        <w:t>纪检监察机关开展多种形式主题活动从伟大抗战精神中汲取奋进力量</w:t>
      </w:r>
    </w:p>
    <w:p>
      <w:r>
        <w:t>来源：中央纪委国家监委网站　发布时间：2025年8月28日</w:t>
      </w:r>
    </w:p>
    <w:p>
      <w:r>
        <w:t>伟大抗战精神，是中国人民弥足珍贵的精神财富。习近平总书记强调“要大力弘扬伟大抗战精神”“把伟大抗战精神一代代传下去”。今年是中国人民抗日战争暨世界反法西斯战争胜利80周年，各地纪检监察机关组织开展多种形式主题活动，教育引导广大纪检监察干部赓续红色基因、铸牢对党忠诚，从伟大抗战精神中汲取砥砺奋进的磅礴力量，推动新时代纪检监察工作高质量发展。 　　 　　白山黑水铸忠魂。黑龙江省哈尔滨市长青公园内，松柏苍翠，东北抗日暨爱国自卫战争烈士纪念塔巍然矗立。8月23日，黑龙江省纪委监委机关120名纪检监察干部在此举行“铭记历史祭英烈 忠诚笃行铸铁军”主题祭扫仪式。参加祭扫的同志神情凝重，向为反抗外敌入侵、争取民族解放事业英勇献身的烈士肃立默哀，随后敬献花篮、重温入党誓词、瞻仰纪念塔，深切缅怀先烈。 　　 　　“九一八事变后，中国人民就在白山黑水间奋起抵抗，成为中国人民抗日战争的起点。英魂不灭，初心永存。”大家表示，要继承先烈遗志，始终把对党绝对忠诚摆在首位，努力锻造政治过硬、能力过硬、作风过硬、廉洁过硬的铁军队伍。 　　 　　百团大战是全面抗战以来八路军在华北发动的规模最大、持续时间最长的一次战略性进攻战役，在中国人民抗日战争和世界反法西斯战争史上书写了辉煌一页。 　　 　　前不久，山西省阳泉市纪委监委第四联合党支部赴狮脑山百团大战纪念馆开展主题党日活动。在讲解员引导下，参加活动的纪检监察干部通过470余幅历史图片、200余件实物展品及10余处场景复原，深入了解百团大战的战役历程。“革命先辈敢于亮剑、不怕牺牲，勇于担当、无私奉献的英雄壮举，是伟大抗战精神的生动体现，也是我们锤炼过硬作风的鲜活教材。”大家一致表示，将把伟大抗战精神融入纪检监察工作实践，进一步严明纪律规矩，增强担当意识和斗争本领。 　　 　　作为山东抗日根据地的重要组成部分，沂蒙山区诞生了无数可歌可泣的英雄儿女。日前，山东省临沂市纪委监委机关组织各党支部80余名纪检监察干部走进沂蒙革命纪念馆，开展“弘扬沂蒙精神 传承优良作风”主题党日暨联学联建活动，重温峥嵘岁月，感悟初心使命。 　　 　　在第四展厅党的作风建设展区，大家驻足凝视一张张泛黄的档案史料和老照片，回顾抗战时期根据地加强作风建设的政策法规以及根据地党员干部在调查研究、勤俭节约、服务群众等方面的实践。“战争年代，我们党靠纪律赢得人民。新征程上，同样离不开纪律的坚强保障。”参与活动的同志表示，将自觉传承弘扬伟大抗战精神、沂蒙精神，将其转化为忠诚履职、干净担当的强大动力，在新征程上继续奋勇前进。 　　 　　天津市蓟州区是冀东抗日革命根据地的重要组成部分，拥有盘山烈士陵园、抗日战争胜利纪念碑、东水厂抗日“堡垒村”遗址、龙山革命暴动遗址等丰富的红色资源。近日，该区纪委监委组织干部到盘山烈士陵园开展主题党日活动，通过参观瞻仰，进一步凝聚共识、淬炼初心使命。 　　 　　“中国人民抗日战争胜利是中国共产党发挥中流砥柱作用的伟大胜利。走在中国式现代化道路上，我们党的初心、决心与信心一以贯之。”蓟州区纪委监委相关负责同志表示，将持续用好抗日战争遗址等资源，教育引导纪检监察干部继承和弘扬伟大抗战精神，以必胜信念和永远在路上的坚韧执着，坚决打好反腐败斗争攻坚战持久战总体战。</w:t>
      </w:r>
    </w:p>
    <w:p>
      <w:r>
        <w:t>相关链接</w:t>
      </w:r>
    </w:p>
    <w:p>
      <w:r>
        <w:t>李希在山东调研时强调 深入落实新时代党的自我革命要求 进一步推动纪检监察工作高质量发展　 担负历史重任 锻造中流砥柱——中国人民抗日战争胜利80周年的时代启示之一　 2025年7月全国查处违反中央八项规定精神问题25420起　 在赓续传承中推动文化进步</w:t>
      </w:r>
    </w:p>
    <w:p>
      <w:r>
        <w:t>当前位置： &gt; 中央精神 &gt; 中央纪委国家监委要闻 &gt; 新闻细览</w:t>
        <w:br/>
        <w:br/>
        <w:br/>
        <w:t xml:space="preserve">                        【字体：大 中 小】【刷新】【返回】【关闭】</w:t>
      </w:r>
    </w:p>
    <w:p>
      <w:r>
        <w:t>分享</w:t>
      </w:r>
    </w:p>
    <w:p>
      <w:r>
        <w:t>QQ空间</w:t>
        <w:br/>
        <w:t>新浪微博</w:t>
        <w:br/>
        <w:t>腾讯微博</w:t>
        <w:br/>
        <w:t>QQ</w:t>
        <w:br/>
        <w:t>微信</w:t>
      </w:r>
    </w:p>
    <w:p>
      <w:r>
        <w:t>纪检监察机关开展多种形式主题活动从伟大抗战精神中汲取奋进力量</w:t>
      </w:r>
    </w:p>
    <w:p>
      <w:r>
        <w:t>来源：中央纪委国家监委网站　发布时间：2025年8月28日</w:t>
      </w:r>
    </w:p>
    <w:p>
      <w:r>
        <w:t>伟大抗战精神，是中国人民弥足珍贵的精神财富。习近平总书记强调“要大力弘扬伟大抗战精神”“把伟大抗战精神一代代传下去”。今年是中国人民抗日战争暨世界反法西斯战争胜利80周年，各地纪检监察机关组织开展多种形式主题活动，教育引导广大纪检监察干部赓续红色基因、铸牢对党忠诚，从伟大抗战精神中汲取砥砺奋进的磅礴力量，推动新时代纪检监察工作高质量发展。 　　 　　白山黑水铸忠魂。黑龙江省哈尔滨市长青公园内，松柏苍翠，东北抗日暨爱国自卫战争烈士纪念塔巍然矗立。8月23日，黑龙江省纪委监委机关120名纪检监察干部在此举行“铭记历史祭英烈 忠诚笃行铸铁军”主题祭扫仪式。参加祭扫的同志神情凝重，向为反抗外敌入侵、争取民族解放事业英勇献身的烈士肃立默哀，随后敬献花篮、重温入党誓词、瞻仰纪念塔，深切缅怀先烈。 　　 　　“九一八事变后，中国人民就在白山黑水间奋起抵抗，成为中国人民抗日战争的起点。英魂不灭，初心永存。”大家表示，要继承先烈遗志，始终把对党绝对忠诚摆在首位，努力锻造政治过硬、能力过硬、作风过硬、廉洁过硬的铁军队伍。 　　 　　百团大战是全面抗战以来八路军在华北发动的规模最大、持续时间最长的一次战略性进攻战役，在中国人民抗日战争和世界反法西斯战争史上书写了辉煌一页。 　　 　　前不久，山西省阳泉市纪委监委第四联合党支部赴狮脑山百团大战纪念馆开展主题党日活动。在讲解员引导下，参加活动的纪检监察干部通过470余幅历史图片、200余件实物展品及10余处场景复原，深入了解百团大战的战役历程。“革命先辈敢于亮剑、不怕牺牲，勇于担当、无私奉献的英雄壮举，是伟大抗战精神的生动体现，也是我们锤炼过硬作风的鲜活教材。”大家一致表示，将把伟大抗战精神融入纪检监察工作实践，进一步严明纪律规矩，增强担当意识和斗争本领。 　　 　　作为山东抗日根据地的重要组成部分，沂蒙山区诞生了无数可歌可泣的英雄儿女。日前，山东省临沂市纪委监委机关组织各党支部80余名纪检监察干部走进沂蒙革命纪念馆，开展“弘扬沂蒙精神 传承优良作风”主题党日暨联学联建活动，重温峥嵘岁月，感悟初心使命。 　　 　　在第四展厅党的作风建设展区，大家驻足凝视一张张泛黄的档案史料和老照片，回顾抗战时期根据地加强作风建设的政策法规以及根据地党员干部在调查研究、勤俭节约、服务群众等方面的实践。“战争年代，我们党靠纪律赢得人民。新征程上，同样离不开纪律的坚强保障。”参与活动的同志表示，将自觉传承弘扬伟大抗战精神、沂蒙精神，将其转化为忠诚履职、干净担当的强大动力，在新征程上继续奋勇前进。 　　 　　天津市蓟州区是冀东抗日革命根据地的重要组成部分，拥有盘山烈士陵园、抗日战争胜利纪念碑、东水厂抗日“堡垒村”遗址、龙山革命暴动遗址等丰富的红色资源。近日，该区纪委监委组织干部到盘山烈士陵园开展主题党日活动，通过参观瞻仰，进一步凝聚共识、淬炼初心使命。 　　 　　“中国人民抗日战争胜利是中国共产党发挥中流砥柱作用的伟大胜利。走在中国式现代化道路上，我们党的初心、决心与信心一以贯之。”蓟州区纪委监委相关负责同志表示，将持续用好抗日战争遗址等资源，教育引导纪检监察干部继承和弘扬伟大抗战精神，以必胜信念和永远在路上的坚韧执着，坚决打好反腐败斗争攻坚战持久战总体战。</w:t>
      </w:r>
    </w:p>
    <w:p>
      <w:r>
        <w:t>相关链接</w:t>
      </w:r>
    </w:p>
    <w:p>
      <w:r>
        <w:t>李希在山东调研时强调 深入落实新时代党的自我革命要求 进一步推动纪检监察工作高质量发展　 担负历史重任 锻造中流砥柱——中国人民抗日战争胜利80周年的时代启示之一　 2025年7月全国查处违反中央八项规定精神问题25420起　 在赓续传承中推动文化进步</w:t>
      </w:r>
    </w:p>
    <w:p>
      <w:r>
        <w:t>当前位置： &gt; 中央精神 &gt; 中央纪委国家监委要闻 &gt; 新闻细览</w:t>
        <w:br/>
        <w:br/>
        <w:br/>
        <w:t xml:space="preserve">                        【字体：大 中 小】【刷新】【返回】【关闭】</w:t>
      </w:r>
    </w:p>
    <w:p>
      <w:r>
        <w:t>分享</w:t>
      </w:r>
    </w:p>
    <w:p>
      <w:r>
        <w:t>QQ空间</w:t>
        <w:br/>
        <w:t>新浪微博</w:t>
        <w:br/>
        <w:t>腾讯微博</w:t>
        <w:br/>
        <w:t>QQ</w:t>
        <w:br/>
        <w:t>微信</w:t>
      </w:r>
    </w:p>
    <w:p>
      <w:r>
        <w:t>纪检监察机关开展多种形式主题活动从伟大抗战精神中汲取奋进力量</w:t>
      </w:r>
    </w:p>
    <w:p>
      <w:r>
        <w:t>来源：中央纪委国家监委网站　发布时间：2025年8月28日</w:t>
      </w:r>
    </w:p>
    <w:p>
      <w:r>
        <w:t>伟大抗战精神，是中国人民弥足珍贵的精神财富。习近平总书记强调“要大力弘扬伟大抗战精神”“把伟大抗战精神一代代传下去”。今年是中国人民抗日战争暨世界反法西斯战争胜利80周年，各地纪检监察机关组织开展多种形式主题活动，教育引导广大纪检监察干部赓续红色基因、铸牢对党忠诚，从伟大抗战精神中汲取砥砺奋进的磅礴力量，推动新时代纪检监察工作高质量发展。 　　 　　白山黑水铸忠魂。黑龙江省哈尔滨市长青公园内，松柏苍翠，东北抗日暨爱国自卫战争烈士纪念塔巍然矗立。8月23日，黑龙江省纪委监委机关120名纪检监察干部在此举行“铭记历史祭英烈 忠诚笃行铸铁军”主题祭扫仪式。参加祭扫的同志神情凝重，向为反抗外敌入侵、争取民族解放事业英勇献身的烈士肃立默哀，随后敬献花篮、重温入党誓词、瞻仰纪念塔，深切缅怀先烈。 　　 　　“九一八事变后，中国人民就在白山黑水间奋起抵抗，成为中国人民抗日战争的起点。英魂不灭，初心永存。”大家表示，要继承先烈遗志，始终把对党绝对忠诚摆在首位，努力锻造政治过硬、能力过硬、作风过硬、廉洁过硬的铁军队伍。 　　 　　百团大战是全面抗战以来八路军在华北发动的规模最大、持续时间最长的一次战略性进攻战役，在中国人民抗日战争和世界反法西斯战争史上书写了辉煌一页。 　　 　　前不久，山西省阳泉市纪委监委第四联合党支部赴狮脑山百团大战纪念馆开展主题党日活动。在讲解员引导下，参加活动的纪检监察干部通过470余幅历史图片、200余件实物展品及10余处场景复原，深入了解百团大战的战役历程。“革命先辈敢于亮剑、不怕牺牲，勇于担当、无私奉献的英雄壮举，是伟大抗战精神的生动体现，也是我们锤炼过硬作风的鲜活教材。”大家一致表示，将把伟大抗战精神融入纪检监察工作实践，进一步严明纪律规矩，增强担当意识和斗争本领。 　　 　　作为山东抗日根据地的重要组成部分，沂蒙山区诞生了无数可歌可泣的英雄儿女。日前，山东省临沂市纪委监委机关组织各党支部80余名纪检监察干部走进沂蒙革命纪念馆，开展“弘扬沂蒙精神 传承优良作风”主题党日暨联学联建活动，重温峥嵘岁月，感悟初心使命。 　　 　　在第四展厅党的作风建设展区，大家驻足凝视一张张泛黄的档案史料和老照片，回顾抗战时期根据地加强作风建设的政策法规以及根据地党员干部在调查研究、勤俭节约、服务群众等方面的实践。“战争年代，我们党靠纪律赢得人民。新征程上，同样离不开纪律的坚强保障。”参与活动的同志表示，将自觉传承弘扬伟大抗战精神、沂蒙精神，将其转化为忠诚履职、干净担当的强大动力，在新征程上继续奋勇前进。 　　 　　天津市蓟州区是冀东抗日革命根据地的重要组成部分，拥有盘山烈士陵园、抗日战争胜利纪念碑、东水厂抗日“堡垒村”遗址、龙山革命暴动遗址等丰富的红色资源。近日，该区纪委监委组织干部到盘山烈士陵园开展主题党日活动，通过参观瞻仰，进一步凝聚共识、淬炼初心使命。 　　 　　“中国人民抗日战争胜利是中国共产党发挥中流砥柱作用的伟大胜利。走在中国式现代化道路上，我们党的初心、决心与信心一以贯之。”蓟州区纪委监委相关负责同志表示，将持续用好抗日战争遗址等资源，教育引导纪检监察干部继承和弘扬伟大抗战精神，以必胜信念和永远在路上的坚韧执着，坚决打好反腐败斗争攻坚战持久战总体战。</w:t>
      </w:r>
    </w:p>
    <w:p>
      <w:r>
        <w:t>相关链接</w:t>
      </w:r>
    </w:p>
    <w:p>
      <w:r>
        <w:t>李希在山东调研时强调 深入落实新时代党的自我革命要求 进一步推动纪检监察工作高质量发展　 担负历史重任 锻造中流砥柱——中国人民抗日战争胜利80周年的时代启示之一　 2025年7月全国查处违反中央八项规定精神问题25420起　 在赓续传承中推动文化进步</w:t>
      </w:r>
    </w:p>
    <w:p>
      <w:r>
        <w:t>分享</w:t>
      </w:r>
    </w:p>
    <w:p>
      <w:r>
        <w:t>QQ空间</w:t>
        <w:br/>
        <w:t>新浪微博</w:t>
        <w:br/>
        <w:t>腾讯微博</w:t>
        <w:br/>
        <w:t>QQ</w:t>
        <w:br/>
        <w:t>微信</w:t>
      </w:r>
    </w:p>
    <w:p>
      <w:r>
        <w:t>分享</w:t>
      </w:r>
    </w:p>
    <w:p>
      <w:r>
        <w:t>QQ空间</w:t>
        <w:br/>
        <w:t>新浪微博</w:t>
        <w:br/>
        <w:t>腾讯微博</w:t>
        <w:br/>
        <w:t>QQ</w:t>
        <w:br/>
        <w:t>微信</w:t>
      </w:r>
    </w:p>
    <w:p>
      <w:r>
        <w:t>QQ空间</w:t>
        <w:br/>
        <w:t>新浪微博</w:t>
        <w:br/>
        <w:t>腾讯微博</w:t>
        <w:br/>
        <w:t>QQ</w:t>
        <w:br/>
        <w:t>微信</w:t>
      </w:r>
    </w:p>
    <w:p>
      <w:r>
        <w:t>QQ空间</w:t>
        <w:br/>
        <w:t>新浪微博</w:t>
        <w:br/>
        <w:t>腾讯微博</w:t>
        <w:br/>
        <w:t>QQ</w:t>
        <w:br/>
        <w:t>微信</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